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F54" w:rsidRDefault="00C40D33" w:rsidP="00C40D33">
      <w:pPr>
        <w:pStyle w:val="Subtitle0"/>
        <w:rPr>
          <w:noProof/>
          <w:lang w:eastAsia="en-AU"/>
        </w:rPr>
      </w:pPr>
      <w:r>
        <w:rPr>
          <w:noProof/>
          <w:lang w:eastAsia="en-AU"/>
        </w:rPr>
        <w:t>Talking to children about coronavirus (COVID-19)</w:t>
      </w:r>
      <w:r w:rsidR="00893F54">
        <w:rPr>
          <w:noProof/>
          <w:lang w:eastAsia="en-AU"/>
        </w:rPr>
        <w:t>.</w:t>
      </w:r>
    </w:p>
    <w:p w:rsidR="00C40D33" w:rsidRDefault="00C40D33" w:rsidP="00C40D33">
      <w:pPr>
        <w:pStyle w:val="Heading1"/>
        <w:rPr>
          <w:noProof/>
          <w:lang w:eastAsia="en-AU"/>
        </w:rPr>
      </w:pPr>
    </w:p>
    <w:p w:rsidR="00C40D33" w:rsidRDefault="00C40D33" w:rsidP="00C40D33">
      <w:pPr>
        <w:pStyle w:val="Heading1"/>
        <w:rPr>
          <w:rFonts w:ascii="Lato" w:hAnsi="Lato"/>
          <w:color w:val="454347"/>
        </w:rPr>
      </w:pPr>
      <w:r>
        <w:rPr>
          <w:noProof/>
          <w:lang w:eastAsia="en-AU"/>
        </w:rPr>
        <w:t>Talking to chil</w:t>
      </w:r>
      <w:r w:rsidR="00225B6B">
        <w:rPr>
          <w:noProof/>
          <w:lang w:eastAsia="en-AU"/>
        </w:rPr>
        <w:t>d</w:t>
      </w:r>
      <w:r>
        <w:rPr>
          <w:noProof/>
          <w:lang w:eastAsia="en-AU"/>
        </w:rPr>
        <w:t>ren about coronavirus</w:t>
      </w:r>
    </w:p>
    <w:p w:rsidR="00C40D33" w:rsidRPr="00C40D33" w:rsidRDefault="00C40D33" w:rsidP="00C40D33">
      <w:r w:rsidRPr="00C40D33">
        <w:t>If a child brings up coronavirus or asks questions, it is important to acknowledge how they may be feeling and to answer questions as honestly as possible.</w:t>
      </w:r>
    </w:p>
    <w:p w:rsidR="00C40D33" w:rsidRPr="00C40D33" w:rsidRDefault="00C40D33" w:rsidP="00C40D33">
      <w:r w:rsidRPr="00C40D33">
        <w:t>This will help them feel informed and understand what is happening. Also, it is important students understand the low risk of serious illness.</w:t>
      </w:r>
    </w:p>
    <w:p w:rsidR="00C40D33" w:rsidRPr="00C40D33" w:rsidRDefault="00C40D33" w:rsidP="00C40D33">
      <w:pPr>
        <w:pStyle w:val="Heading2"/>
        <w:rPr>
          <w:b/>
        </w:rPr>
      </w:pPr>
      <w:r>
        <w:rPr>
          <w:lang w:eastAsia="en-AU"/>
        </w:rPr>
        <w:t>1. B</w:t>
      </w:r>
      <w:bookmarkStart w:id="0" w:name="_GoBack"/>
      <w:bookmarkEnd w:id="0"/>
      <w:r>
        <w:rPr>
          <w:lang w:eastAsia="en-AU"/>
        </w:rPr>
        <w:t>e aware of your own behaviour</w:t>
      </w:r>
    </w:p>
    <w:p w:rsidR="00C40D33" w:rsidRPr="00C40D33" w:rsidRDefault="00C40D33" w:rsidP="00C40D33">
      <w:r w:rsidRPr="00C40D33">
        <w:t>It's important that adults understand the effect their own behaviour can have on children. If you're visibly upset or react in a way that suggests you're fearful, children will take their cues from you.</w:t>
      </w:r>
    </w:p>
    <w:p w:rsidR="00C40D33" w:rsidRPr="00C40D33" w:rsidRDefault="00C40D33" w:rsidP="00C40D33">
      <w:pPr>
        <w:pStyle w:val="Heading2"/>
        <w:rPr>
          <w:b/>
        </w:rPr>
      </w:pPr>
      <w:r>
        <w:rPr>
          <w:lang w:eastAsia="en-AU"/>
        </w:rPr>
        <w:t>2</w:t>
      </w:r>
      <w:r>
        <w:rPr>
          <w:lang w:eastAsia="en-AU"/>
        </w:rPr>
        <w:t xml:space="preserve">. </w:t>
      </w:r>
      <w:r>
        <w:rPr>
          <w:lang w:eastAsia="en-AU"/>
        </w:rPr>
        <w:t>Stick to the facts</w:t>
      </w:r>
    </w:p>
    <w:p w:rsidR="00C40D33" w:rsidRPr="00C40D33" w:rsidRDefault="00C40D33" w:rsidP="00C40D33">
      <w:r w:rsidRPr="00C40D33">
        <w:t>Ensure you stick to the facts. This will help keep conversations calm, considered, and constructive.</w:t>
      </w:r>
    </w:p>
    <w:p w:rsidR="00C40D33" w:rsidRPr="00C40D33" w:rsidRDefault="00C40D33" w:rsidP="00C40D33">
      <w:r w:rsidRPr="00C40D33">
        <w:t>Sharing factual information should help reassure children that there is no immediate risk to themselves, their friends or their family.</w:t>
      </w:r>
    </w:p>
    <w:p w:rsidR="00C40D33" w:rsidRPr="00C40D33" w:rsidRDefault="00C40D33" w:rsidP="00C40D33">
      <w:pPr>
        <w:pStyle w:val="Heading2"/>
        <w:rPr>
          <w:b/>
        </w:rPr>
      </w:pPr>
      <w:r>
        <w:rPr>
          <w:lang w:eastAsia="en-AU"/>
        </w:rPr>
        <w:t>3</w:t>
      </w:r>
      <w:r>
        <w:rPr>
          <w:lang w:eastAsia="en-AU"/>
        </w:rPr>
        <w:t xml:space="preserve">. </w:t>
      </w:r>
      <w:r>
        <w:rPr>
          <w:lang w:eastAsia="en-AU"/>
        </w:rPr>
        <w:t>Explain what efforts are being made to contain the virus</w:t>
      </w:r>
    </w:p>
    <w:p w:rsidR="00C40D33" w:rsidRPr="00C40D33" w:rsidRDefault="00C40D33" w:rsidP="00C40D33">
      <w:r w:rsidRPr="00C40D33">
        <w:t>Authorities are responding quickly. Travel in and out of the affected areas has been restricted, and scientists are working to develop a vaccine.</w:t>
      </w:r>
    </w:p>
    <w:p w:rsidR="00C40D33" w:rsidRPr="00C40D33" w:rsidRDefault="00C40D33" w:rsidP="00C40D33">
      <w:pPr>
        <w:pStyle w:val="Heading2"/>
      </w:pPr>
      <w:r>
        <w:rPr>
          <w:lang w:eastAsia="en-AU"/>
        </w:rPr>
        <w:t>4.</w:t>
      </w:r>
      <w:r>
        <w:rPr>
          <w:lang w:eastAsia="en-AU"/>
        </w:rPr>
        <w:t xml:space="preserve"> </w:t>
      </w:r>
      <w:r>
        <w:rPr>
          <w:lang w:eastAsia="en-AU"/>
        </w:rPr>
        <w:t>Offer practical advice</w:t>
      </w:r>
    </w:p>
    <w:p w:rsidR="00C40D33" w:rsidRPr="00C40D33" w:rsidRDefault="00C40D33" w:rsidP="00C40D33">
      <w:r w:rsidRPr="00C40D33">
        <w:t>For the time being, the easiest way to reduce the risk of being affected by viruses of any sort (including the common cold) is to practise good hygiene.</w:t>
      </w:r>
    </w:p>
    <w:p w:rsidR="00C40D33" w:rsidRPr="00C40D33" w:rsidRDefault="00C40D33" w:rsidP="00C40D33">
      <w:r w:rsidRPr="00C40D33">
        <w:t>These are easy habits for children to adopt, and should help them feel as though they're able to exert some control over their circumstances.</w:t>
      </w:r>
    </w:p>
    <w:p w:rsidR="00C40D33" w:rsidRDefault="00C40D33" w:rsidP="00C40D33">
      <w:pPr>
        <w:pStyle w:val="Heading1"/>
        <w:rPr>
          <w:rFonts w:ascii="Lato" w:hAnsi="Lato"/>
          <w:color w:val="454347"/>
        </w:rPr>
      </w:pPr>
      <w:r>
        <w:rPr>
          <w:noProof/>
          <w:lang w:eastAsia="en-AU"/>
        </w:rPr>
        <w:t>More information</w:t>
      </w:r>
    </w:p>
    <w:p w:rsidR="00C40D33" w:rsidRPr="00C40D33" w:rsidRDefault="00C40D33" w:rsidP="00C40D33">
      <w:pPr>
        <w:pStyle w:val="NormalWeb"/>
        <w:shd w:val="clear" w:color="auto" w:fill="FFFFFF"/>
        <w:rPr>
          <w:rFonts w:ascii="Lato" w:hAnsi="Lato"/>
          <w:color w:val="454347"/>
          <w:sz w:val="22"/>
          <w:szCs w:val="22"/>
        </w:rPr>
      </w:pPr>
      <w:r w:rsidRPr="00C40D33">
        <w:rPr>
          <w:rFonts w:ascii="Lato" w:hAnsi="Lato"/>
          <w:color w:val="454347"/>
          <w:sz w:val="22"/>
          <w:szCs w:val="22"/>
        </w:rPr>
        <w:t>For more advice about how to talk to young people about coronavirus (COVID-19), go to the following websites:</w:t>
      </w:r>
    </w:p>
    <w:p w:rsidR="00C40D33" w:rsidRPr="00C40D33" w:rsidRDefault="00C40D33" w:rsidP="00C40D33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454347"/>
        </w:rPr>
      </w:pPr>
      <w:hyperlink r:id="rId9" w:tgtFrame="_blank" w:history="1">
        <w:r w:rsidRPr="00C40D33">
          <w:rPr>
            <w:rStyle w:val="Hyperlink"/>
            <w:color w:val="127CBF"/>
          </w:rPr>
          <w:t>headspace</w:t>
        </w:r>
      </w:hyperlink>
    </w:p>
    <w:p w:rsidR="00C40D33" w:rsidRPr="00C40D33" w:rsidRDefault="00C40D33" w:rsidP="00C40D33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454347"/>
        </w:rPr>
      </w:pPr>
      <w:hyperlink r:id="rId10" w:tgtFrame="_blank" w:history="1">
        <w:r w:rsidRPr="00C40D33">
          <w:rPr>
            <w:rStyle w:val="Hyperlink"/>
            <w:color w:val="127CBF"/>
          </w:rPr>
          <w:t>ReachOut</w:t>
        </w:r>
      </w:hyperlink>
    </w:p>
    <w:p w:rsidR="00C40D33" w:rsidRPr="00C40D33" w:rsidRDefault="00C40D33" w:rsidP="00C40D33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454347"/>
        </w:rPr>
      </w:pPr>
      <w:hyperlink r:id="rId11" w:tgtFrame="_blank" w:history="1">
        <w:r w:rsidRPr="00C40D33">
          <w:rPr>
            <w:rStyle w:val="Hyperlink"/>
            <w:color w:val="127CBF"/>
          </w:rPr>
          <w:t>Emerging Minds</w:t>
        </w:r>
      </w:hyperlink>
    </w:p>
    <w:sectPr w:rsidR="00C40D33" w:rsidRPr="00C40D33" w:rsidSect="00BD6EF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794" w:bottom="794" w:left="794" w:header="79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D33" w:rsidRDefault="00C40D33" w:rsidP="007332FF">
      <w:r>
        <w:separator/>
      </w:r>
    </w:p>
  </w:endnote>
  <w:endnote w:type="continuationSeparator" w:id="0">
    <w:p w:rsidR="00C40D33" w:rsidRDefault="00C40D33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02" w:rsidRDefault="00FE4A02" w:rsidP="00FE4A02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286600" w:rsidRPr="00132658" w:rsidTr="00286600">
      <w:trPr>
        <w:cantSplit/>
        <w:trHeight w:hRule="exact" w:val="1134"/>
      </w:trPr>
      <w:tc>
        <w:tcPr>
          <w:tcW w:w="10318" w:type="dxa"/>
          <w:vAlign w:val="bottom"/>
        </w:tcPr>
        <w:p w:rsidR="00286600" w:rsidRPr="00FE4A02" w:rsidRDefault="00286600" w:rsidP="00286600">
          <w:pPr>
            <w:rPr>
              <w:rStyle w:val="PageNumber"/>
              <w:sz w:val="22"/>
            </w:rPr>
          </w:pPr>
          <w:r w:rsidRPr="00FE4A02">
            <w:rPr>
              <w:rStyle w:val="PageNumber"/>
              <w:sz w:val="22"/>
            </w:rPr>
            <w:t>For more information, visit coronavirus.nt.gov.au</w:t>
          </w:r>
        </w:p>
        <w:p w:rsidR="00286600" w:rsidRPr="00286600" w:rsidRDefault="00286600" w:rsidP="00286600">
          <w:pPr>
            <w:spacing w:after="0"/>
            <w:rPr>
              <w:sz w:val="19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C40D33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C40D33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</w:p>
      </w:tc>
    </w:tr>
  </w:tbl>
  <w:p w:rsidR="00FE4A02" w:rsidRPr="00661BE1" w:rsidRDefault="00FE4A02" w:rsidP="00FE4A02">
    <w:pPr>
      <w:pStyle w:val="Hidden"/>
    </w:pPr>
  </w:p>
  <w:p w:rsidR="00CA36A0" w:rsidRPr="00B11C67" w:rsidRDefault="00CA36A0" w:rsidP="00B11C67">
    <w:pPr>
      <w:pStyle w:val="Footer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88" w:rsidRDefault="00D15D88" w:rsidP="0071700C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71700C" w:rsidRPr="00132658" w:rsidTr="008921B4">
      <w:trPr>
        <w:cantSplit/>
        <w:trHeight w:hRule="exact" w:val="1134"/>
      </w:trPr>
      <w:tc>
        <w:tcPr>
          <w:tcW w:w="7767" w:type="dxa"/>
          <w:vAlign w:val="bottom"/>
        </w:tcPr>
        <w:p w:rsidR="00D47DC7" w:rsidRPr="00FE4A02" w:rsidRDefault="00FE4A02" w:rsidP="00FE4A02">
          <w:pPr>
            <w:rPr>
              <w:rStyle w:val="PageNumber"/>
              <w:sz w:val="22"/>
            </w:rPr>
          </w:pPr>
          <w:r w:rsidRPr="00FE4A02">
            <w:rPr>
              <w:rStyle w:val="PageNumber"/>
              <w:sz w:val="22"/>
            </w:rPr>
            <w:t>For more information, visit coronavirus.nt.gov.au</w:t>
          </w:r>
        </w:p>
        <w:p w:rsidR="0071700C" w:rsidRPr="00CE30CF" w:rsidRDefault="00D47DC7" w:rsidP="00D47DC7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225B6B">
            <w:rPr>
              <w:rStyle w:val="PageNumber"/>
              <w:noProof/>
            </w:rPr>
            <w:t>1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225B6B">
            <w:rPr>
              <w:rStyle w:val="PageNumber"/>
              <w:noProof/>
            </w:rPr>
            <w:t>1</w:t>
          </w:r>
          <w:r w:rsidRPr="00AC4488">
            <w:rPr>
              <w:rStyle w:val="PageNumber"/>
            </w:rPr>
            <w:fldChar w:fldCharType="end"/>
          </w:r>
        </w:p>
      </w:tc>
      <w:tc>
        <w:tcPr>
          <w:tcW w:w="2551" w:type="dxa"/>
          <w:vAlign w:val="bottom"/>
        </w:tcPr>
        <w:p w:rsidR="0071700C" w:rsidRPr="001E14EB" w:rsidRDefault="0071700C" w:rsidP="0071700C">
          <w:pPr>
            <w:spacing w:after="0"/>
            <w:jc w:val="right"/>
          </w:pPr>
          <w:r>
            <w:rPr>
              <w:noProof/>
              <w:lang w:eastAsia="en-AU"/>
            </w:rPr>
            <w:drawing>
              <wp:inline distT="0" distB="0" distL="0" distR="0" wp14:anchorId="5FF007C5" wp14:editId="1666FCC4">
                <wp:extent cx="1572479" cy="561600"/>
                <wp:effectExtent l="0" t="0" r="8890" b="0"/>
                <wp:docPr id="11" name="Picture 1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ntgcentral.nt.gov.au/sites/files/uploads/images/dcm/logos/ntg-logo/ntg-primary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479" cy="56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85C24">
            <w:rPr>
              <w:rStyle w:val="PageNumber"/>
              <w:noProof/>
              <w:lang w:eastAsia="en-AU"/>
            </w:rPr>
            <w:t xml:space="preserve"> </w:t>
          </w:r>
        </w:p>
      </w:tc>
    </w:tr>
  </w:tbl>
  <w:p w:rsidR="0089368E" w:rsidRPr="00661BE1" w:rsidRDefault="0089368E" w:rsidP="00D15D88">
    <w:pPr>
      <w:pStyle w:val="Hidd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D33" w:rsidRDefault="00C40D33" w:rsidP="007332FF">
      <w:r>
        <w:separator/>
      </w:r>
    </w:p>
  </w:footnote>
  <w:footnote w:type="continuationSeparator" w:id="0">
    <w:p w:rsidR="00C40D33" w:rsidRDefault="00C40D33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225B6B" w:rsidP="008C70BB">
    <w:pPr>
      <w:pStyle w:val="Header"/>
      <w:tabs>
        <w:tab w:val="clear" w:pos="9638"/>
        <w:tab w:val="right" w:pos="10318"/>
      </w:tabs>
    </w:pPr>
    <w:sdt>
      <w:sdtPr>
        <w:alias w:val="Title"/>
        <w:tag w:val="Title"/>
        <w:id w:val="-2113969407"/>
        <w:lock w:val="sdtLocked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40D33"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9E" w:rsidRDefault="00151C45" w:rsidP="00151C45">
    <w:pPr>
      <w:pStyle w:val="Title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4694698</wp:posOffset>
              </wp:positionH>
              <wp:positionV relativeFrom="paragraph">
                <wp:posOffset>-494427</wp:posOffset>
              </wp:positionV>
              <wp:extent cx="1825313" cy="952496"/>
              <wp:effectExtent l="0" t="0" r="3810" b="635"/>
              <wp:wrapNone/>
              <wp:docPr id="2" name="Rounded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5313" cy="952496"/>
                      </a:xfrm>
                      <a:custGeom>
                        <a:avLst/>
                        <a:gdLst>
                          <a:gd name="connsiteX0" fmla="*/ 0 w 1825313"/>
                          <a:gd name="connsiteY0" fmla="*/ 190504 h 1143000"/>
                          <a:gd name="connsiteX1" fmla="*/ 190504 w 1825313"/>
                          <a:gd name="connsiteY1" fmla="*/ 0 h 1143000"/>
                          <a:gd name="connsiteX2" fmla="*/ 1634809 w 1825313"/>
                          <a:gd name="connsiteY2" fmla="*/ 0 h 1143000"/>
                          <a:gd name="connsiteX3" fmla="*/ 1825313 w 1825313"/>
                          <a:gd name="connsiteY3" fmla="*/ 190504 h 1143000"/>
                          <a:gd name="connsiteX4" fmla="*/ 1825313 w 1825313"/>
                          <a:gd name="connsiteY4" fmla="*/ 952496 h 1143000"/>
                          <a:gd name="connsiteX5" fmla="*/ 1634809 w 1825313"/>
                          <a:gd name="connsiteY5" fmla="*/ 1143000 h 1143000"/>
                          <a:gd name="connsiteX6" fmla="*/ 190504 w 1825313"/>
                          <a:gd name="connsiteY6" fmla="*/ 1143000 h 1143000"/>
                          <a:gd name="connsiteX7" fmla="*/ 0 w 1825313"/>
                          <a:gd name="connsiteY7" fmla="*/ 952496 h 1143000"/>
                          <a:gd name="connsiteX8" fmla="*/ 0 w 1825313"/>
                          <a:gd name="connsiteY8" fmla="*/ 190504 h 1143000"/>
                          <a:gd name="connsiteX0" fmla="*/ 0 w 1825313"/>
                          <a:gd name="connsiteY0" fmla="*/ 190504 h 1143000"/>
                          <a:gd name="connsiteX1" fmla="*/ 199648 w 1825313"/>
                          <a:gd name="connsiteY1" fmla="*/ 192024 h 1143000"/>
                          <a:gd name="connsiteX2" fmla="*/ 1634809 w 1825313"/>
                          <a:gd name="connsiteY2" fmla="*/ 0 h 1143000"/>
                          <a:gd name="connsiteX3" fmla="*/ 1825313 w 1825313"/>
                          <a:gd name="connsiteY3" fmla="*/ 190504 h 1143000"/>
                          <a:gd name="connsiteX4" fmla="*/ 1825313 w 1825313"/>
                          <a:gd name="connsiteY4" fmla="*/ 952496 h 1143000"/>
                          <a:gd name="connsiteX5" fmla="*/ 1634809 w 1825313"/>
                          <a:gd name="connsiteY5" fmla="*/ 1143000 h 1143000"/>
                          <a:gd name="connsiteX6" fmla="*/ 190504 w 1825313"/>
                          <a:gd name="connsiteY6" fmla="*/ 1143000 h 1143000"/>
                          <a:gd name="connsiteX7" fmla="*/ 0 w 1825313"/>
                          <a:gd name="connsiteY7" fmla="*/ 952496 h 1143000"/>
                          <a:gd name="connsiteX8" fmla="*/ 0 w 1825313"/>
                          <a:gd name="connsiteY8" fmla="*/ 190504 h 1143000"/>
                          <a:gd name="connsiteX0" fmla="*/ 0 w 1825313"/>
                          <a:gd name="connsiteY0" fmla="*/ 190504 h 1143000"/>
                          <a:gd name="connsiteX1" fmla="*/ 199648 w 1825313"/>
                          <a:gd name="connsiteY1" fmla="*/ 192024 h 1143000"/>
                          <a:gd name="connsiteX2" fmla="*/ 1634809 w 1825313"/>
                          <a:gd name="connsiteY2" fmla="*/ 0 h 1143000"/>
                          <a:gd name="connsiteX3" fmla="*/ 1825313 w 1825313"/>
                          <a:gd name="connsiteY3" fmla="*/ 190504 h 1143000"/>
                          <a:gd name="connsiteX4" fmla="*/ 1825313 w 1825313"/>
                          <a:gd name="connsiteY4" fmla="*/ 952496 h 1143000"/>
                          <a:gd name="connsiteX5" fmla="*/ 1634809 w 1825313"/>
                          <a:gd name="connsiteY5" fmla="*/ 1143000 h 1143000"/>
                          <a:gd name="connsiteX6" fmla="*/ 190504 w 1825313"/>
                          <a:gd name="connsiteY6" fmla="*/ 1143000 h 1143000"/>
                          <a:gd name="connsiteX7" fmla="*/ 0 w 1825313"/>
                          <a:gd name="connsiteY7" fmla="*/ 952496 h 1143000"/>
                          <a:gd name="connsiteX8" fmla="*/ 0 w 1825313"/>
                          <a:gd name="connsiteY8" fmla="*/ 190504 h 1143000"/>
                          <a:gd name="connsiteX0" fmla="*/ 0 w 1825313"/>
                          <a:gd name="connsiteY0" fmla="*/ 55940 h 1008436"/>
                          <a:gd name="connsiteX1" fmla="*/ 199648 w 1825313"/>
                          <a:gd name="connsiteY1" fmla="*/ 57460 h 1008436"/>
                          <a:gd name="connsiteX2" fmla="*/ 1825313 w 1825313"/>
                          <a:gd name="connsiteY2" fmla="*/ 55940 h 1008436"/>
                          <a:gd name="connsiteX3" fmla="*/ 1825313 w 1825313"/>
                          <a:gd name="connsiteY3" fmla="*/ 817932 h 1008436"/>
                          <a:gd name="connsiteX4" fmla="*/ 1634809 w 1825313"/>
                          <a:gd name="connsiteY4" fmla="*/ 1008436 h 1008436"/>
                          <a:gd name="connsiteX5" fmla="*/ 190504 w 1825313"/>
                          <a:gd name="connsiteY5" fmla="*/ 1008436 h 1008436"/>
                          <a:gd name="connsiteX6" fmla="*/ 0 w 1825313"/>
                          <a:gd name="connsiteY6" fmla="*/ 817932 h 1008436"/>
                          <a:gd name="connsiteX7" fmla="*/ 0 w 1825313"/>
                          <a:gd name="connsiteY7" fmla="*/ 55940 h 1008436"/>
                          <a:gd name="connsiteX0" fmla="*/ 0 w 1825313"/>
                          <a:gd name="connsiteY0" fmla="*/ 95249 h 1047745"/>
                          <a:gd name="connsiteX1" fmla="*/ 1825313 w 1825313"/>
                          <a:gd name="connsiteY1" fmla="*/ 95249 h 1047745"/>
                          <a:gd name="connsiteX2" fmla="*/ 1825313 w 1825313"/>
                          <a:gd name="connsiteY2" fmla="*/ 857241 h 1047745"/>
                          <a:gd name="connsiteX3" fmla="*/ 1634809 w 1825313"/>
                          <a:gd name="connsiteY3" fmla="*/ 1047745 h 1047745"/>
                          <a:gd name="connsiteX4" fmla="*/ 190504 w 1825313"/>
                          <a:gd name="connsiteY4" fmla="*/ 1047745 h 1047745"/>
                          <a:gd name="connsiteX5" fmla="*/ 0 w 1825313"/>
                          <a:gd name="connsiteY5" fmla="*/ 857241 h 1047745"/>
                          <a:gd name="connsiteX6" fmla="*/ 0 w 1825313"/>
                          <a:gd name="connsiteY6" fmla="*/ 95249 h 1047745"/>
                          <a:gd name="connsiteX0" fmla="*/ 0 w 1825313"/>
                          <a:gd name="connsiteY0" fmla="*/ 61390 h 1013886"/>
                          <a:gd name="connsiteX1" fmla="*/ 1825313 w 1825313"/>
                          <a:gd name="connsiteY1" fmla="*/ 61390 h 1013886"/>
                          <a:gd name="connsiteX2" fmla="*/ 1825313 w 1825313"/>
                          <a:gd name="connsiteY2" fmla="*/ 823382 h 1013886"/>
                          <a:gd name="connsiteX3" fmla="*/ 1634809 w 1825313"/>
                          <a:gd name="connsiteY3" fmla="*/ 1013886 h 1013886"/>
                          <a:gd name="connsiteX4" fmla="*/ 190504 w 1825313"/>
                          <a:gd name="connsiteY4" fmla="*/ 1013886 h 1013886"/>
                          <a:gd name="connsiteX5" fmla="*/ 0 w 1825313"/>
                          <a:gd name="connsiteY5" fmla="*/ 823382 h 1013886"/>
                          <a:gd name="connsiteX6" fmla="*/ 0 w 1825313"/>
                          <a:gd name="connsiteY6" fmla="*/ 61390 h 1013886"/>
                          <a:gd name="connsiteX0" fmla="*/ 0 w 1825313"/>
                          <a:gd name="connsiteY0" fmla="*/ 9485 h 961981"/>
                          <a:gd name="connsiteX1" fmla="*/ 1825313 w 1825313"/>
                          <a:gd name="connsiteY1" fmla="*/ 9485 h 961981"/>
                          <a:gd name="connsiteX2" fmla="*/ 1825313 w 1825313"/>
                          <a:gd name="connsiteY2" fmla="*/ 771477 h 961981"/>
                          <a:gd name="connsiteX3" fmla="*/ 1634809 w 1825313"/>
                          <a:gd name="connsiteY3" fmla="*/ 961981 h 961981"/>
                          <a:gd name="connsiteX4" fmla="*/ 190504 w 1825313"/>
                          <a:gd name="connsiteY4" fmla="*/ 961981 h 961981"/>
                          <a:gd name="connsiteX5" fmla="*/ 0 w 1825313"/>
                          <a:gd name="connsiteY5" fmla="*/ 771477 h 961981"/>
                          <a:gd name="connsiteX6" fmla="*/ 0 w 1825313"/>
                          <a:gd name="connsiteY6" fmla="*/ 9485 h 961981"/>
                          <a:gd name="connsiteX0" fmla="*/ 0 w 1825313"/>
                          <a:gd name="connsiteY0" fmla="*/ 0 h 952496"/>
                          <a:gd name="connsiteX1" fmla="*/ 1825313 w 1825313"/>
                          <a:gd name="connsiteY1" fmla="*/ 0 h 952496"/>
                          <a:gd name="connsiteX2" fmla="*/ 1825313 w 1825313"/>
                          <a:gd name="connsiteY2" fmla="*/ 761992 h 952496"/>
                          <a:gd name="connsiteX3" fmla="*/ 1634809 w 1825313"/>
                          <a:gd name="connsiteY3" fmla="*/ 952496 h 952496"/>
                          <a:gd name="connsiteX4" fmla="*/ 190504 w 1825313"/>
                          <a:gd name="connsiteY4" fmla="*/ 952496 h 952496"/>
                          <a:gd name="connsiteX5" fmla="*/ 0 w 1825313"/>
                          <a:gd name="connsiteY5" fmla="*/ 761992 h 952496"/>
                          <a:gd name="connsiteX6" fmla="*/ 0 w 1825313"/>
                          <a:gd name="connsiteY6" fmla="*/ 0 h 952496"/>
                          <a:gd name="connsiteX0" fmla="*/ 0 w 1825313"/>
                          <a:gd name="connsiteY0" fmla="*/ 0 h 952496"/>
                          <a:gd name="connsiteX1" fmla="*/ 1825313 w 1825313"/>
                          <a:gd name="connsiteY1" fmla="*/ 0 h 952496"/>
                          <a:gd name="connsiteX2" fmla="*/ 1825313 w 1825313"/>
                          <a:gd name="connsiteY2" fmla="*/ 761992 h 952496"/>
                          <a:gd name="connsiteX3" fmla="*/ 1634809 w 1825313"/>
                          <a:gd name="connsiteY3" fmla="*/ 952496 h 952496"/>
                          <a:gd name="connsiteX4" fmla="*/ 190504 w 1825313"/>
                          <a:gd name="connsiteY4" fmla="*/ 952496 h 952496"/>
                          <a:gd name="connsiteX5" fmla="*/ 0 w 1825313"/>
                          <a:gd name="connsiteY5" fmla="*/ 761992 h 952496"/>
                          <a:gd name="connsiteX6" fmla="*/ 0 w 1825313"/>
                          <a:gd name="connsiteY6" fmla="*/ 0 h 95249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825313" h="952496">
                            <a:moveTo>
                              <a:pt x="0" y="0"/>
                            </a:moveTo>
                            <a:lnTo>
                              <a:pt x="1825313" y="0"/>
                            </a:lnTo>
                            <a:lnTo>
                              <a:pt x="1825313" y="761992"/>
                            </a:lnTo>
                            <a:cubicBezTo>
                              <a:pt x="1825313" y="867204"/>
                              <a:pt x="1740021" y="952496"/>
                              <a:pt x="1634809" y="952496"/>
                            </a:cubicBezTo>
                            <a:lnTo>
                              <a:pt x="190504" y="952496"/>
                            </a:lnTo>
                            <a:cubicBezTo>
                              <a:pt x="85292" y="952496"/>
                              <a:pt x="0" y="867204"/>
                              <a:pt x="0" y="761992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52791" w:rsidRPr="00151C45" w:rsidRDefault="00052791" w:rsidP="00052791">
                          <w:pPr>
                            <w:spacing w:before="240" w:after="0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 w:rsidRPr="00151C45">
                            <w:rPr>
                              <w:b/>
                              <w:color w:val="FFFFFF" w:themeColor="background1"/>
                              <w:sz w:val="36"/>
                            </w:rPr>
                            <w:t>Co</w:t>
                          </w:r>
                          <w:r w:rsidR="00AB1D5E" w:rsidRPr="00151C45">
                            <w:rPr>
                              <w:b/>
                              <w:color w:val="FFFFFF" w:themeColor="background1"/>
                              <w:sz w:val="36"/>
                            </w:rPr>
                            <w:t>r</w:t>
                          </w:r>
                          <w:r w:rsidRPr="00151C45">
                            <w:rPr>
                              <w:b/>
                              <w:color w:val="FFFFFF" w:themeColor="background1"/>
                              <w:sz w:val="36"/>
                            </w:rPr>
                            <w:t>onavirus</w:t>
                          </w:r>
                        </w:p>
                        <w:p w:rsidR="00052791" w:rsidRPr="00151C45" w:rsidRDefault="005845AD" w:rsidP="00052791">
                          <w:pPr>
                            <w:spacing w:after="120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6"/>
                            </w:rPr>
                            <w:t>(COVID-19)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Rounded Rectangle 2" o:spid="_x0000_s1026" style="position:absolute;margin-left:369.65pt;margin-top:-38.95pt;width:143.75pt;height: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5313,95249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" adj="-11796480,,5400" path="m,l1825313,r,761992c1825313,867204,1740021,952496,1634809,952496r-1444305,c85292,952496,,867204,,761992l,xe" fillcolor="#1f1f5f [3213]" stroked="f" strokeweight="2pt">
              <v:stroke joinstyle="miter"/>
              <v:formulas/>
              <v:path arrowok="t" o:connecttype="custom" o:connectlocs="0,0;1825313,0;1825313,761992;1634809,952496;190504,952496;0,761992;0,0" o:connectangles="0,0,0,0,0,0,0" textboxrect="0,0,1825313,952496"/>
              <v:textbox>
                <w:txbxContent>
                  <w:p w:rsidR="00052791" w:rsidRPr="00151C45" w:rsidRDefault="00052791" w:rsidP="00052791">
                    <w:pPr>
                      <w:spacing w:before="240" w:after="0"/>
                      <w:jc w:val="center"/>
                      <w:rPr>
                        <w:b/>
                        <w:color w:val="FFFFFF" w:themeColor="background1"/>
                        <w:sz w:val="36"/>
                      </w:rPr>
                    </w:pPr>
                    <w:r w:rsidRPr="00151C45">
                      <w:rPr>
                        <w:b/>
                        <w:color w:val="FFFFFF" w:themeColor="background1"/>
                        <w:sz w:val="36"/>
                      </w:rPr>
                      <w:t>Co</w:t>
                    </w:r>
                    <w:r w:rsidR="00AB1D5E" w:rsidRPr="00151C45">
                      <w:rPr>
                        <w:b/>
                        <w:color w:val="FFFFFF" w:themeColor="background1"/>
                        <w:sz w:val="36"/>
                      </w:rPr>
                      <w:t>r</w:t>
                    </w:r>
                    <w:r w:rsidRPr="00151C45">
                      <w:rPr>
                        <w:b/>
                        <w:color w:val="FFFFFF" w:themeColor="background1"/>
                        <w:sz w:val="36"/>
                      </w:rPr>
                      <w:t>onavirus</w:t>
                    </w:r>
                  </w:p>
                  <w:p w:rsidR="00052791" w:rsidRPr="00151C45" w:rsidRDefault="005845AD" w:rsidP="00052791">
                    <w:pPr>
                      <w:spacing w:after="120"/>
                      <w:jc w:val="center"/>
                      <w:rPr>
                        <w:b/>
                        <w:color w:val="FFFFFF" w:themeColor="background1"/>
                        <w:sz w:val="36"/>
                      </w:rPr>
                    </w:pPr>
                    <w:r>
                      <w:rPr>
                        <w:b/>
                        <w:color w:val="FFFFFF" w:themeColor="background1"/>
                        <w:sz w:val="36"/>
                      </w:rPr>
                      <w:t>(COVID-19)</w:t>
                    </w:r>
                  </w:p>
                </w:txbxContent>
              </v:textbox>
            </v:shape>
          </w:pict>
        </mc:Fallback>
      </mc:AlternateContent>
    </w:r>
    <w:r w:rsidR="00BB7C8A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4692650</wp:posOffset>
              </wp:positionH>
              <wp:positionV relativeFrom="paragraph">
                <wp:posOffset>647700</wp:posOffset>
              </wp:positionV>
              <wp:extent cx="1824355" cy="286385"/>
              <wp:effectExtent l="0" t="0" r="0" b="0"/>
              <wp:wrapThrough wrapText="bothSides">
                <wp:wrapPolygon edited="0">
                  <wp:start x="677" y="0"/>
                  <wp:lineTo x="677" y="20115"/>
                  <wp:lineTo x="20750" y="20115"/>
                  <wp:lineTo x="20750" y="0"/>
                  <wp:lineTo x="677" y="0"/>
                </wp:wrapPolygon>
              </wp:wrapThrough>
              <wp:docPr id="202" name="Text Box 2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4355" cy="286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2FBC" w:rsidRPr="00151C45" w:rsidRDefault="00542FBC" w:rsidP="00151C45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2" o:spid="_x0000_s1027" type="#_x0000_t202" style="position:absolute;margin-left:369.5pt;margin-top:51pt;width:143.65pt;height:2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" filled="f" stroked="f" strokeweight=".5pt">
              <v:textbox>
                <w:txbxContent>
                  <w:p w:rsidR="00542FBC" w:rsidRPr="00151C45" w:rsidRDefault="00542FBC" w:rsidP="00151C45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C40D33">
      <w:rPr>
        <w:rStyle w:val="TitleChar"/>
        <w:bCs/>
      </w:rPr>
      <w:t>Tips for Families</w:t>
    </w:r>
    <w:sdt>
      <w:sdtPr>
        <w:rPr>
          <w:rStyle w:val="TitleChar"/>
          <w:bCs/>
        </w:rPr>
        <w:alias w:val="Title"/>
        <w:tag w:val="Title"/>
        <w:id w:val="-509755993"/>
        <w:lock w:val="sdtLocked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>
        <w:rPr>
          <w:rStyle w:val="TitleChar"/>
        </w:rPr>
      </w:sdtEndPr>
      <w:sdtContent>
        <w:r w:rsidR="00C40D33">
          <w:rPr>
            <w:rStyle w:val="TitleChar"/>
            <w:bCs/>
          </w:rPr>
          <w:t xml:space="preserve">    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5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6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7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9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3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4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7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9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0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393CCE"/>
    <w:multiLevelType w:val="multilevel"/>
    <w:tmpl w:val="C20E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3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4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5" w15:restartNumberingAfterBreak="0">
    <w:nsid w:val="27D83E4D"/>
    <w:multiLevelType w:val="multilevel"/>
    <w:tmpl w:val="3928FD02"/>
    <w:numStyleLink w:val="Bulletlist"/>
  </w:abstractNum>
  <w:abstractNum w:abstractNumId="26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1520E7"/>
    <w:multiLevelType w:val="multilevel"/>
    <w:tmpl w:val="4E6AC8F6"/>
    <w:numStyleLink w:val="Numberlist"/>
  </w:abstractNum>
  <w:abstractNum w:abstractNumId="28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9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1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2" w15:restartNumberingAfterBreak="0">
    <w:nsid w:val="2FD246D2"/>
    <w:multiLevelType w:val="hybridMultilevel"/>
    <w:tmpl w:val="76FE81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4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5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6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8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9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40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3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5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6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7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8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3842BC6"/>
    <w:multiLevelType w:val="multilevel"/>
    <w:tmpl w:val="0C78A7AC"/>
    <w:numStyleLink w:val="Tablebulletlist"/>
  </w:abstractNum>
  <w:abstractNum w:abstractNumId="51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2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3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4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5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6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E21323"/>
    <w:multiLevelType w:val="multilevel"/>
    <w:tmpl w:val="4E6AC8F6"/>
    <w:numStyleLink w:val="Numberlist"/>
  </w:abstractNum>
  <w:abstractNum w:abstractNumId="58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9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60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3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5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7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70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71" w15:restartNumberingAfterBreak="0">
    <w:nsid w:val="765A32D4"/>
    <w:multiLevelType w:val="multilevel"/>
    <w:tmpl w:val="4E6AC8F6"/>
    <w:numStyleLink w:val="Numberlist"/>
  </w:abstractNum>
  <w:abstractNum w:abstractNumId="72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BD1399"/>
    <w:multiLevelType w:val="multilevel"/>
    <w:tmpl w:val="01AC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5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5"/>
  </w:num>
  <w:num w:numId="2">
    <w:abstractNumId w:val="22"/>
  </w:num>
  <w:num w:numId="3">
    <w:abstractNumId w:val="74"/>
  </w:num>
  <w:num w:numId="4">
    <w:abstractNumId w:val="45"/>
  </w:num>
  <w:num w:numId="5">
    <w:abstractNumId w:val="28"/>
  </w:num>
  <w:num w:numId="6">
    <w:abstractNumId w:val="15"/>
  </w:num>
  <w:num w:numId="7">
    <w:abstractNumId w:val="50"/>
  </w:num>
  <w:num w:numId="8">
    <w:abstractNumId w:val="25"/>
  </w:num>
  <w:num w:numId="9">
    <w:abstractNumId w:val="57"/>
  </w:num>
  <w:num w:numId="10">
    <w:abstractNumId w:val="20"/>
  </w:num>
  <w:num w:numId="11">
    <w:abstractNumId w:val="63"/>
  </w:num>
  <w:num w:numId="12">
    <w:abstractNumId w:val="17"/>
  </w:num>
  <w:num w:numId="13">
    <w:abstractNumId w:val="1"/>
  </w:num>
  <w:num w:numId="14">
    <w:abstractNumId w:val="61"/>
  </w:num>
  <w:num w:numId="15">
    <w:abstractNumId w:val="27"/>
  </w:num>
  <w:num w:numId="16">
    <w:abstractNumId w:val="62"/>
  </w:num>
  <w:num w:numId="17">
    <w:abstractNumId w:val="71"/>
  </w:num>
  <w:num w:numId="18">
    <w:abstractNumId w:val="56"/>
  </w:num>
  <w:num w:numId="19">
    <w:abstractNumId w:val="48"/>
  </w:num>
  <w:num w:numId="20">
    <w:abstractNumId w:val="52"/>
  </w:num>
  <w:num w:numId="21">
    <w:abstractNumId w:val="40"/>
  </w:num>
  <w:num w:numId="22">
    <w:abstractNumId w:val="55"/>
  </w:num>
  <w:num w:numId="23">
    <w:abstractNumId w:val="47"/>
  </w:num>
  <w:num w:numId="24">
    <w:abstractNumId w:val="42"/>
  </w:num>
  <w:num w:numId="25">
    <w:abstractNumId w:val="38"/>
  </w:num>
  <w:num w:numId="26">
    <w:abstractNumId w:val="10"/>
  </w:num>
  <w:num w:numId="27">
    <w:abstractNumId w:val="72"/>
  </w:num>
  <w:num w:numId="28">
    <w:abstractNumId w:val="37"/>
  </w:num>
  <w:num w:numId="29">
    <w:abstractNumId w:val="29"/>
  </w:num>
  <w:num w:numId="30">
    <w:abstractNumId w:val="0"/>
  </w:num>
  <w:num w:numId="31">
    <w:abstractNumId w:val="41"/>
  </w:num>
  <w:num w:numId="32">
    <w:abstractNumId w:val="9"/>
  </w:num>
  <w:num w:numId="33">
    <w:abstractNumId w:val="64"/>
  </w:num>
  <w:num w:numId="34">
    <w:abstractNumId w:val="33"/>
  </w:num>
  <w:num w:numId="35">
    <w:abstractNumId w:val="49"/>
  </w:num>
  <w:num w:numId="36">
    <w:abstractNumId w:val="65"/>
  </w:num>
  <w:num w:numId="37">
    <w:abstractNumId w:val="67"/>
  </w:num>
  <w:num w:numId="38">
    <w:abstractNumId w:val="14"/>
  </w:num>
  <w:num w:numId="39">
    <w:abstractNumId w:val="26"/>
  </w:num>
  <w:num w:numId="40">
    <w:abstractNumId w:val="68"/>
  </w:num>
  <w:num w:numId="41">
    <w:abstractNumId w:val="2"/>
  </w:num>
  <w:num w:numId="42">
    <w:abstractNumId w:val="60"/>
  </w:num>
  <w:num w:numId="43">
    <w:abstractNumId w:val="11"/>
  </w:num>
  <w:num w:numId="44">
    <w:abstractNumId w:val="36"/>
  </w:num>
  <w:num w:numId="45">
    <w:abstractNumId w:val="43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 w:numId="48">
    <w:abstractNumId w:val="32"/>
  </w:num>
  <w:num w:numId="49">
    <w:abstractNumId w:val="73"/>
  </w:num>
  <w:num w:numId="50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1"/>
  <w:revisionView w:inkAnnotations="0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D33"/>
    <w:rsid w:val="00001DDF"/>
    <w:rsid w:val="0000322D"/>
    <w:rsid w:val="00007670"/>
    <w:rsid w:val="00010665"/>
    <w:rsid w:val="0002393A"/>
    <w:rsid w:val="00027DB8"/>
    <w:rsid w:val="00031A96"/>
    <w:rsid w:val="00040BF3"/>
    <w:rsid w:val="0004211C"/>
    <w:rsid w:val="00046C59"/>
    <w:rsid w:val="00051362"/>
    <w:rsid w:val="00051F45"/>
    <w:rsid w:val="00052791"/>
    <w:rsid w:val="00052953"/>
    <w:rsid w:val="0005341A"/>
    <w:rsid w:val="00056DEF"/>
    <w:rsid w:val="00056EDC"/>
    <w:rsid w:val="0006635A"/>
    <w:rsid w:val="000720BE"/>
    <w:rsid w:val="0007259C"/>
    <w:rsid w:val="000801B3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CA1"/>
    <w:rsid w:val="000D01AD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52F5"/>
    <w:rsid w:val="00117743"/>
    <w:rsid w:val="00117F5B"/>
    <w:rsid w:val="00132658"/>
    <w:rsid w:val="00150DC0"/>
    <w:rsid w:val="00151C45"/>
    <w:rsid w:val="0015394D"/>
    <w:rsid w:val="00156CD4"/>
    <w:rsid w:val="0016153B"/>
    <w:rsid w:val="00162207"/>
    <w:rsid w:val="00164A3E"/>
    <w:rsid w:val="00166FF6"/>
    <w:rsid w:val="00176123"/>
    <w:rsid w:val="00181620"/>
    <w:rsid w:val="00187130"/>
    <w:rsid w:val="001957AD"/>
    <w:rsid w:val="00196F8E"/>
    <w:rsid w:val="001A2B7F"/>
    <w:rsid w:val="001A3AFD"/>
    <w:rsid w:val="001A496C"/>
    <w:rsid w:val="001A576A"/>
    <w:rsid w:val="001B28DA"/>
    <w:rsid w:val="001B2B6C"/>
    <w:rsid w:val="001D01C4"/>
    <w:rsid w:val="001D4F99"/>
    <w:rsid w:val="001D52B0"/>
    <w:rsid w:val="001D5A18"/>
    <w:rsid w:val="001D7CA4"/>
    <w:rsid w:val="001E057F"/>
    <w:rsid w:val="001E14EB"/>
    <w:rsid w:val="001F59E6"/>
    <w:rsid w:val="00203F1C"/>
    <w:rsid w:val="00206936"/>
    <w:rsid w:val="00206C6F"/>
    <w:rsid w:val="00206FBD"/>
    <w:rsid w:val="00207746"/>
    <w:rsid w:val="00225B6B"/>
    <w:rsid w:val="00230031"/>
    <w:rsid w:val="00235C01"/>
    <w:rsid w:val="00247343"/>
    <w:rsid w:val="00265C56"/>
    <w:rsid w:val="002716CD"/>
    <w:rsid w:val="00274D4B"/>
    <w:rsid w:val="002806F5"/>
    <w:rsid w:val="00281577"/>
    <w:rsid w:val="00286600"/>
    <w:rsid w:val="00287D73"/>
    <w:rsid w:val="002926BC"/>
    <w:rsid w:val="00293A72"/>
    <w:rsid w:val="002A0160"/>
    <w:rsid w:val="002A30C3"/>
    <w:rsid w:val="002A6F6A"/>
    <w:rsid w:val="002A7712"/>
    <w:rsid w:val="002B38F7"/>
    <w:rsid w:val="002B4F50"/>
    <w:rsid w:val="002B5591"/>
    <w:rsid w:val="002B6AA4"/>
    <w:rsid w:val="002C1FE9"/>
    <w:rsid w:val="002D3A57"/>
    <w:rsid w:val="002D6524"/>
    <w:rsid w:val="002D7D05"/>
    <w:rsid w:val="002E20C8"/>
    <w:rsid w:val="002E4290"/>
    <w:rsid w:val="002E66A6"/>
    <w:rsid w:val="002F0DB1"/>
    <w:rsid w:val="002F2885"/>
    <w:rsid w:val="002F45A1"/>
    <w:rsid w:val="0030203D"/>
    <w:rsid w:val="003037F9"/>
    <w:rsid w:val="0030583E"/>
    <w:rsid w:val="00307FE1"/>
    <w:rsid w:val="003164BA"/>
    <w:rsid w:val="003258E6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7E5"/>
    <w:rsid w:val="0036589C"/>
    <w:rsid w:val="00371312"/>
    <w:rsid w:val="00371DC7"/>
    <w:rsid w:val="00377B21"/>
    <w:rsid w:val="00382A7F"/>
    <w:rsid w:val="00390862"/>
    <w:rsid w:val="00390CE3"/>
    <w:rsid w:val="00394876"/>
    <w:rsid w:val="00394AAF"/>
    <w:rsid w:val="00394CE5"/>
    <w:rsid w:val="003A6341"/>
    <w:rsid w:val="003B67FD"/>
    <w:rsid w:val="003B6A61"/>
    <w:rsid w:val="003C2198"/>
    <w:rsid w:val="003C4941"/>
    <w:rsid w:val="003D0F63"/>
    <w:rsid w:val="003D42C0"/>
    <w:rsid w:val="003D4A8F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E25"/>
    <w:rsid w:val="00427D9C"/>
    <w:rsid w:val="00427E7E"/>
    <w:rsid w:val="0043465D"/>
    <w:rsid w:val="00435082"/>
    <w:rsid w:val="00443B6E"/>
    <w:rsid w:val="00450636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3C98"/>
    <w:rsid w:val="00474965"/>
    <w:rsid w:val="00482DF8"/>
    <w:rsid w:val="004864DE"/>
    <w:rsid w:val="00494BE5"/>
    <w:rsid w:val="004A0EBA"/>
    <w:rsid w:val="004A2538"/>
    <w:rsid w:val="004A331E"/>
    <w:rsid w:val="004B0C15"/>
    <w:rsid w:val="004B35EA"/>
    <w:rsid w:val="004B69E4"/>
    <w:rsid w:val="004C6C39"/>
    <w:rsid w:val="004D075F"/>
    <w:rsid w:val="004D1B76"/>
    <w:rsid w:val="004D344E"/>
    <w:rsid w:val="004D464A"/>
    <w:rsid w:val="004E019E"/>
    <w:rsid w:val="004E06EC"/>
    <w:rsid w:val="004E0A3F"/>
    <w:rsid w:val="004E2CB7"/>
    <w:rsid w:val="004E3E24"/>
    <w:rsid w:val="004F016A"/>
    <w:rsid w:val="00500F94"/>
    <w:rsid w:val="00502FB3"/>
    <w:rsid w:val="00503DE9"/>
    <w:rsid w:val="0050530C"/>
    <w:rsid w:val="00505DEA"/>
    <w:rsid w:val="00507782"/>
    <w:rsid w:val="00512A04"/>
    <w:rsid w:val="00520499"/>
    <w:rsid w:val="005249F5"/>
    <w:rsid w:val="005260F7"/>
    <w:rsid w:val="00542FBC"/>
    <w:rsid w:val="00543BD1"/>
    <w:rsid w:val="00556113"/>
    <w:rsid w:val="00564C12"/>
    <w:rsid w:val="005654B8"/>
    <w:rsid w:val="00570D94"/>
    <w:rsid w:val="005762CC"/>
    <w:rsid w:val="00582D3D"/>
    <w:rsid w:val="005845AD"/>
    <w:rsid w:val="00590040"/>
    <w:rsid w:val="00595386"/>
    <w:rsid w:val="00597234"/>
    <w:rsid w:val="005A4AC0"/>
    <w:rsid w:val="005A539B"/>
    <w:rsid w:val="005A5FDF"/>
    <w:rsid w:val="005B0FB7"/>
    <w:rsid w:val="005B122A"/>
    <w:rsid w:val="005B1FCB"/>
    <w:rsid w:val="005B5AC2"/>
    <w:rsid w:val="005C2833"/>
    <w:rsid w:val="005E144D"/>
    <w:rsid w:val="005E1500"/>
    <w:rsid w:val="005E3A43"/>
    <w:rsid w:val="005F0B17"/>
    <w:rsid w:val="005F6602"/>
    <w:rsid w:val="005F77C7"/>
    <w:rsid w:val="00620675"/>
    <w:rsid w:val="00622910"/>
    <w:rsid w:val="006254B6"/>
    <w:rsid w:val="00627FC8"/>
    <w:rsid w:val="006433C3"/>
    <w:rsid w:val="00650F5B"/>
    <w:rsid w:val="006670D7"/>
    <w:rsid w:val="006719EA"/>
    <w:rsid w:val="00671F13"/>
    <w:rsid w:val="0067400A"/>
    <w:rsid w:val="006847AD"/>
    <w:rsid w:val="0069114B"/>
    <w:rsid w:val="006944C1"/>
    <w:rsid w:val="006A756A"/>
    <w:rsid w:val="006C0EC2"/>
    <w:rsid w:val="006D66F7"/>
    <w:rsid w:val="006E7C40"/>
    <w:rsid w:val="00705C9D"/>
    <w:rsid w:val="00705F13"/>
    <w:rsid w:val="0070624C"/>
    <w:rsid w:val="00714F1D"/>
    <w:rsid w:val="00715225"/>
    <w:rsid w:val="0071700C"/>
    <w:rsid w:val="00720662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55248"/>
    <w:rsid w:val="0076190B"/>
    <w:rsid w:val="0076355D"/>
    <w:rsid w:val="00763A2D"/>
    <w:rsid w:val="007676A4"/>
    <w:rsid w:val="00777795"/>
    <w:rsid w:val="00783A57"/>
    <w:rsid w:val="00784C92"/>
    <w:rsid w:val="007859CD"/>
    <w:rsid w:val="00785C24"/>
    <w:rsid w:val="007907E4"/>
    <w:rsid w:val="00796461"/>
    <w:rsid w:val="007A5CE9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E70CF"/>
    <w:rsid w:val="007E74A4"/>
    <w:rsid w:val="007F1B6F"/>
    <w:rsid w:val="007F263F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42838"/>
    <w:rsid w:val="00854EC1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9368E"/>
    <w:rsid w:val="00893C96"/>
    <w:rsid w:val="00893F54"/>
    <w:rsid w:val="0089500A"/>
    <w:rsid w:val="00897C94"/>
    <w:rsid w:val="008A4B30"/>
    <w:rsid w:val="008A7C12"/>
    <w:rsid w:val="008B03CE"/>
    <w:rsid w:val="008B529E"/>
    <w:rsid w:val="008C17FB"/>
    <w:rsid w:val="008C3E29"/>
    <w:rsid w:val="008C70BB"/>
    <w:rsid w:val="008D1B00"/>
    <w:rsid w:val="008D57B8"/>
    <w:rsid w:val="008E03FC"/>
    <w:rsid w:val="008E510B"/>
    <w:rsid w:val="00902B13"/>
    <w:rsid w:val="00911941"/>
    <w:rsid w:val="0092024D"/>
    <w:rsid w:val="00925146"/>
    <w:rsid w:val="00925F0F"/>
    <w:rsid w:val="00932F6B"/>
    <w:rsid w:val="009444F0"/>
    <w:rsid w:val="009468BC"/>
    <w:rsid w:val="00947FAE"/>
    <w:rsid w:val="009616DF"/>
    <w:rsid w:val="0096542F"/>
    <w:rsid w:val="00967FA7"/>
    <w:rsid w:val="00971645"/>
    <w:rsid w:val="00977919"/>
    <w:rsid w:val="00983000"/>
    <w:rsid w:val="009870FA"/>
    <w:rsid w:val="009921C3"/>
    <w:rsid w:val="0099551D"/>
    <w:rsid w:val="009A5897"/>
    <w:rsid w:val="009A5F24"/>
    <w:rsid w:val="009B0B3E"/>
    <w:rsid w:val="009B1913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5193"/>
    <w:rsid w:val="00A26E80"/>
    <w:rsid w:val="00A31AE8"/>
    <w:rsid w:val="00A3739D"/>
    <w:rsid w:val="00A37DDA"/>
    <w:rsid w:val="00A45005"/>
    <w:rsid w:val="00A567EE"/>
    <w:rsid w:val="00A70DD8"/>
    <w:rsid w:val="00A76790"/>
    <w:rsid w:val="00A85D0C"/>
    <w:rsid w:val="00A925EC"/>
    <w:rsid w:val="00A929AA"/>
    <w:rsid w:val="00A92B6B"/>
    <w:rsid w:val="00AA541E"/>
    <w:rsid w:val="00AB1D5E"/>
    <w:rsid w:val="00AC384F"/>
    <w:rsid w:val="00AD0DA4"/>
    <w:rsid w:val="00AD4169"/>
    <w:rsid w:val="00AE25C6"/>
    <w:rsid w:val="00AE306C"/>
    <w:rsid w:val="00AF28C1"/>
    <w:rsid w:val="00B02EF1"/>
    <w:rsid w:val="00B07C97"/>
    <w:rsid w:val="00B11C67"/>
    <w:rsid w:val="00B14257"/>
    <w:rsid w:val="00B15754"/>
    <w:rsid w:val="00B16002"/>
    <w:rsid w:val="00B2046E"/>
    <w:rsid w:val="00B20E8B"/>
    <w:rsid w:val="00B257E1"/>
    <w:rsid w:val="00B2599A"/>
    <w:rsid w:val="00B27AC4"/>
    <w:rsid w:val="00B343CC"/>
    <w:rsid w:val="00B5084A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92F9B"/>
    <w:rsid w:val="00B941B3"/>
    <w:rsid w:val="00B96513"/>
    <w:rsid w:val="00BA1D47"/>
    <w:rsid w:val="00BA66F0"/>
    <w:rsid w:val="00BB2239"/>
    <w:rsid w:val="00BB2AE7"/>
    <w:rsid w:val="00BB6464"/>
    <w:rsid w:val="00BB7C8A"/>
    <w:rsid w:val="00BC1BB8"/>
    <w:rsid w:val="00BD6EFB"/>
    <w:rsid w:val="00BD7FE1"/>
    <w:rsid w:val="00BE37CA"/>
    <w:rsid w:val="00BE6144"/>
    <w:rsid w:val="00BE635A"/>
    <w:rsid w:val="00BF17E9"/>
    <w:rsid w:val="00BF2ABB"/>
    <w:rsid w:val="00BF5099"/>
    <w:rsid w:val="00C10B5E"/>
    <w:rsid w:val="00C10F10"/>
    <w:rsid w:val="00C15D4D"/>
    <w:rsid w:val="00C175DC"/>
    <w:rsid w:val="00C30171"/>
    <w:rsid w:val="00C309D8"/>
    <w:rsid w:val="00C40D33"/>
    <w:rsid w:val="00C43519"/>
    <w:rsid w:val="00C45263"/>
    <w:rsid w:val="00C51537"/>
    <w:rsid w:val="00C52BC3"/>
    <w:rsid w:val="00C61AFA"/>
    <w:rsid w:val="00C61D64"/>
    <w:rsid w:val="00C62099"/>
    <w:rsid w:val="00C62A34"/>
    <w:rsid w:val="00C64EA3"/>
    <w:rsid w:val="00C72867"/>
    <w:rsid w:val="00C75E81"/>
    <w:rsid w:val="00C83BB6"/>
    <w:rsid w:val="00C86609"/>
    <w:rsid w:val="00C92B4C"/>
    <w:rsid w:val="00C954F6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15D88"/>
    <w:rsid w:val="00D27D49"/>
    <w:rsid w:val="00D27EBE"/>
    <w:rsid w:val="00D36A49"/>
    <w:rsid w:val="00D47B54"/>
    <w:rsid w:val="00D47DC7"/>
    <w:rsid w:val="00D517C6"/>
    <w:rsid w:val="00D71D84"/>
    <w:rsid w:val="00D72464"/>
    <w:rsid w:val="00D72A57"/>
    <w:rsid w:val="00D768EB"/>
    <w:rsid w:val="00D81E17"/>
    <w:rsid w:val="00D82D1E"/>
    <w:rsid w:val="00D832D9"/>
    <w:rsid w:val="00D90F00"/>
    <w:rsid w:val="00D96804"/>
    <w:rsid w:val="00D975C0"/>
    <w:rsid w:val="00DA5285"/>
    <w:rsid w:val="00DB191D"/>
    <w:rsid w:val="00DB4F91"/>
    <w:rsid w:val="00DB6D0A"/>
    <w:rsid w:val="00DC06BE"/>
    <w:rsid w:val="00DC1F0F"/>
    <w:rsid w:val="00DC3117"/>
    <w:rsid w:val="00DC4E2A"/>
    <w:rsid w:val="00DC5DD9"/>
    <w:rsid w:val="00DC6D2D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816"/>
    <w:rsid w:val="00E160D5"/>
    <w:rsid w:val="00E239FF"/>
    <w:rsid w:val="00E27D7B"/>
    <w:rsid w:val="00E30556"/>
    <w:rsid w:val="00E30981"/>
    <w:rsid w:val="00E33136"/>
    <w:rsid w:val="00E34D7C"/>
    <w:rsid w:val="00E3723D"/>
    <w:rsid w:val="00E44C89"/>
    <w:rsid w:val="00E457A6"/>
    <w:rsid w:val="00E54F9E"/>
    <w:rsid w:val="00E61BA2"/>
    <w:rsid w:val="00E63864"/>
    <w:rsid w:val="00E6403F"/>
    <w:rsid w:val="00E75451"/>
    <w:rsid w:val="00E75EA9"/>
    <w:rsid w:val="00E76AD6"/>
    <w:rsid w:val="00E770C4"/>
    <w:rsid w:val="00E84C5A"/>
    <w:rsid w:val="00E861DB"/>
    <w:rsid w:val="00E908F1"/>
    <w:rsid w:val="00E93406"/>
    <w:rsid w:val="00E956C5"/>
    <w:rsid w:val="00E95C39"/>
    <w:rsid w:val="00EA2C39"/>
    <w:rsid w:val="00EB0A3C"/>
    <w:rsid w:val="00EB0A96"/>
    <w:rsid w:val="00EB77F9"/>
    <w:rsid w:val="00EC18E0"/>
    <w:rsid w:val="00EC5769"/>
    <w:rsid w:val="00EC7D00"/>
    <w:rsid w:val="00ED0304"/>
    <w:rsid w:val="00ED4FF7"/>
    <w:rsid w:val="00ED5B7B"/>
    <w:rsid w:val="00EE38FA"/>
    <w:rsid w:val="00EE3E2C"/>
    <w:rsid w:val="00EE5D23"/>
    <w:rsid w:val="00EE750D"/>
    <w:rsid w:val="00EF3CA4"/>
    <w:rsid w:val="00EF49A8"/>
    <w:rsid w:val="00EF7859"/>
    <w:rsid w:val="00F014DA"/>
    <w:rsid w:val="00F02591"/>
    <w:rsid w:val="00F30AE1"/>
    <w:rsid w:val="00F5696E"/>
    <w:rsid w:val="00F60EFF"/>
    <w:rsid w:val="00F67D2D"/>
    <w:rsid w:val="00F858F2"/>
    <w:rsid w:val="00F860CC"/>
    <w:rsid w:val="00F94398"/>
    <w:rsid w:val="00FB2B56"/>
    <w:rsid w:val="00FB55D5"/>
    <w:rsid w:val="00FC12BF"/>
    <w:rsid w:val="00FC2C60"/>
    <w:rsid w:val="00FC3564"/>
    <w:rsid w:val="00FD3E6F"/>
    <w:rsid w:val="00FD51B9"/>
    <w:rsid w:val="00FD5849"/>
    <w:rsid w:val="00FE03E4"/>
    <w:rsid w:val="00FE2A39"/>
    <w:rsid w:val="00FE4A02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1D901"/>
  <w15:docId w15:val="{563B7F63-2B80-4790-B662-2462F2DF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8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941"/>
    <w:rPr>
      <w:rFonts w:ascii="Lato" w:hAnsi="Lato"/>
    </w:rPr>
  </w:style>
  <w:style w:type="paragraph" w:styleId="Heading1">
    <w:name w:val="heading 1"/>
    <w:basedOn w:val="Normal"/>
    <w:next w:val="Normal"/>
    <w:link w:val="Heading1Char"/>
    <w:uiPriority w:val="2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A567EE"/>
    <w:pPr>
      <w:keepNext/>
      <w:keepLines/>
      <w:spacing w:before="240"/>
      <w:outlineLvl w:val="1"/>
    </w:pPr>
    <w:rPr>
      <w:rFonts w:ascii="Lato Semibold" w:eastAsia="Times New Roman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A567EE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A567EE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2"/>
    <w:rsid w:val="00D15D88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A567EE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2D6524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2D6524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A567EE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99"/>
    <w:rsid w:val="00D96804"/>
    <w:pPr>
      <w:tabs>
        <w:tab w:val="right" w:pos="9638"/>
      </w:tabs>
      <w:spacing w:after="240"/>
      <w:jc w:val="right"/>
    </w:pPr>
  </w:style>
  <w:style w:type="character" w:customStyle="1" w:styleId="HeaderChar">
    <w:name w:val="Header Char"/>
    <w:aliases w:val="Page header Char"/>
    <w:basedOn w:val="DefaultParagraphFont"/>
    <w:link w:val="Header"/>
    <w:uiPriority w:val="99"/>
    <w:rsid w:val="00D96804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qFormat/>
    <w:rsid w:val="00151C45"/>
    <w:pPr>
      <w:numPr>
        <w:ilvl w:val="1"/>
      </w:numPr>
      <w:spacing w:after="160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A567EE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B14257"/>
    <w:pPr>
      <w:spacing w:before="40" w:after="40"/>
    </w:pPr>
    <w:rPr>
      <w:rFonts w:ascii="Lato" w:hAnsi="Lato"/>
      <w:szCs w:val="20"/>
      <w:lang w:eastAsia="en-AU"/>
    </w:rPr>
    <w:tblPr>
      <w:tblStyleRowBandSize w:val="1"/>
      <w:tblStyleColBandSize w:val="1"/>
      <w:tblBorders>
        <w:top w:val="single" w:sz="4" w:space="0" w:color="1F1F5F" w:themeColor="text1"/>
        <w:left w:val="single" w:sz="4" w:space="0" w:color="1F1F5F" w:themeColor="text1"/>
        <w:bottom w:val="single" w:sz="4" w:space="0" w:color="1F1F5F" w:themeColor="text1"/>
        <w:right w:val="single" w:sz="4" w:space="0" w:color="1F1F5F" w:themeColor="text1"/>
        <w:insideH w:val="none" w:sz="0" w:space="0" w:color="auto"/>
        <w:insideV w:val="single" w:sz="4" w:space="0" w:color="1F1F5F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cPr>
        <w:shd w:val="clear" w:color="auto" w:fill="1F1F5F" w:themeFill="text1"/>
      </w:tcPr>
    </w:tblStylePr>
    <w:tblStylePr w:type="lastRow">
      <w:rPr>
        <w:rFonts w:ascii="Arial" w:hAnsi="Arial"/>
        <w:b/>
        <w:color w:val="auto"/>
        <w:sz w:val="22"/>
      </w:rPr>
      <w:tblPr/>
      <w:tcPr>
        <w:tcBorders>
          <w:top w:val="single" w:sz="4" w:space="0" w:color="1F1F5F" w:themeColor="text1"/>
          <w:left w:val="single" w:sz="4" w:space="0" w:color="1F1F5F" w:themeColor="text1"/>
          <w:bottom w:val="single" w:sz="4" w:space="0" w:color="1F1F5F" w:themeColor="text1"/>
          <w:right w:val="single" w:sz="4" w:space="0" w:color="1F1F5F" w:themeColor="text1"/>
        </w:tcBorders>
        <w:shd w:val="clear" w:color="auto" w:fill="auto"/>
      </w:tc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Lato" w:hAnsi="Lato"/>
        <w:color w:val="auto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D9D9D9" w:themeFill="background1" w:themeFillShade="D9"/>
      </w:tc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styleId="Caption">
    <w:name w:val="caption"/>
    <w:basedOn w:val="Normal"/>
    <w:next w:val="Normal"/>
    <w:uiPriority w:val="8"/>
    <w:rsid w:val="0071700C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customStyle="1" w:styleId="Hidden">
    <w:name w:val="Hidden"/>
    <w:basedOn w:val="Normal"/>
    <w:uiPriority w:val="9"/>
    <w:rsid w:val="0071700C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40D3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40D33"/>
    <w:rPr>
      <w:color w:val="8C479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6481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ergingminds.com.a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schools.au.reachout.com/natural-disasters/dealing-with-bad-world-news" TargetMode="External"/><Relationship Id="rId4" Type="http://schemas.openxmlformats.org/officeDocument/2006/relationships/styles" Target="styles.xml"/><Relationship Id="rId9" Type="http://schemas.openxmlformats.org/officeDocument/2006/relationships/hyperlink" Target="https://headspace.org.au/young-people/how-to-cope-with-stress-related-to-covid-19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d.main.ntgov\ntg\office%20templates\NTG%20coronavirus%20information.dotx" TargetMode="External"/></Relationship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46FA68-F5C8-45EB-89A7-1C879AC6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 coronavirus information.dotx</Template>
  <TotalTime>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&lt;Document title&gt; 
&lt;second line&gt;</vt:lpstr>
    </vt:vector>
  </TitlesOfParts>
  <Company>&lt;NAME&gt;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LaurenM Pike</dc:creator>
  <cp:lastModifiedBy>LaurenM Pike</cp:lastModifiedBy>
  <cp:revision>2</cp:revision>
  <cp:lastPrinted>2019-07-29T01:45:00Z</cp:lastPrinted>
  <dcterms:created xsi:type="dcterms:W3CDTF">2020-03-31T02:44:00Z</dcterms:created>
  <dcterms:modified xsi:type="dcterms:W3CDTF">2020-03-31T02:53:00Z</dcterms:modified>
</cp:coreProperties>
</file>